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B99D6" w14:textId="77777777" w:rsidR="00E353D4" w:rsidRPr="00865486" w:rsidRDefault="0058239E">
      <w:pPr>
        <w:pStyle w:val="Ttulo"/>
        <w:rPr>
          <w:lang w:val="es-ES"/>
        </w:rPr>
      </w:pPr>
      <w:r w:rsidRPr="00865486">
        <w:rPr>
          <w:lang w:val="es-ES"/>
        </w:rPr>
        <w:t>Informe Final de Resultados</w:t>
      </w:r>
    </w:p>
    <w:p w14:paraId="5C61EB1E" w14:textId="1AC77D21" w:rsidR="00E353D4" w:rsidRPr="00865486" w:rsidRDefault="0058239E">
      <w:pPr>
        <w:rPr>
          <w:lang w:val="es-ES"/>
        </w:rPr>
      </w:pPr>
      <w:r w:rsidRPr="00865486">
        <w:rPr>
          <w:lang w:val="es-ES"/>
        </w:rPr>
        <w:t>Título del estudio</w:t>
      </w:r>
      <w:r w:rsidRPr="00865486">
        <w:rPr>
          <w:lang w:val="es-ES"/>
        </w:rPr>
        <w:br/>
        <w:t>Autores</w:t>
      </w:r>
      <w:r w:rsidRPr="00865486">
        <w:rPr>
          <w:lang w:val="es-ES"/>
        </w:rPr>
        <w:br/>
        <w:t>Institución</w:t>
      </w:r>
      <w:r w:rsidRPr="00865486">
        <w:rPr>
          <w:lang w:val="es-ES"/>
        </w:rPr>
        <w:br/>
        <w:t>Fecha</w:t>
      </w:r>
    </w:p>
    <w:p w14:paraId="3385CD9E" w14:textId="0BC66B51" w:rsidR="00E353D4" w:rsidRPr="00865486" w:rsidRDefault="0058239E">
      <w:pPr>
        <w:pStyle w:val="Ttulo1"/>
        <w:rPr>
          <w:lang w:val="es-ES"/>
        </w:rPr>
      </w:pPr>
      <w:r w:rsidRPr="00865486">
        <w:rPr>
          <w:lang w:val="es-ES"/>
        </w:rPr>
        <w:t xml:space="preserve">Resumen </w:t>
      </w:r>
    </w:p>
    <w:p w14:paraId="2F2DF992" w14:textId="0C45541D" w:rsidR="00E353D4" w:rsidRPr="00865486" w:rsidRDefault="00865486">
      <w:pPr>
        <w:rPr>
          <w:lang w:val="es-ES"/>
        </w:rPr>
      </w:pPr>
      <w:r w:rsidRPr="00865486">
        <w:rPr>
          <w:lang w:val="es-ES"/>
        </w:rPr>
        <w:t>(Diseño del estudio, población</w:t>
      </w:r>
      <w:r>
        <w:rPr>
          <w:lang w:val="es-ES"/>
        </w:rPr>
        <w:t xml:space="preserve">, </w:t>
      </w:r>
      <w:r w:rsidRPr="00865486">
        <w:rPr>
          <w:lang w:val="es-ES"/>
        </w:rPr>
        <w:t>Objetivos, metodología, , procedimientos, análisis estadístico</w:t>
      </w:r>
      <w:r>
        <w:rPr>
          <w:lang w:val="es-ES"/>
        </w:rPr>
        <w:t xml:space="preserve">, </w:t>
      </w:r>
      <w:r w:rsidRPr="00865486">
        <w:rPr>
          <w:lang w:val="es-ES"/>
        </w:rPr>
        <w:t>resultados y conclusiones</w:t>
      </w:r>
      <w:r w:rsidR="0058239E" w:rsidRPr="00865486">
        <w:rPr>
          <w:lang w:val="es-ES"/>
        </w:rPr>
        <w:t>...</w:t>
      </w:r>
      <w:r w:rsidRPr="00865486">
        <w:rPr>
          <w:lang w:val="es-ES"/>
        </w:rPr>
        <w:t>)</w:t>
      </w:r>
    </w:p>
    <w:p w14:paraId="225AFBDA" w14:textId="77777777" w:rsidR="00E353D4" w:rsidRPr="00865486" w:rsidRDefault="0058239E">
      <w:pPr>
        <w:pStyle w:val="Ttulo1"/>
        <w:rPr>
          <w:lang w:val="es-ES"/>
        </w:rPr>
      </w:pPr>
      <w:r w:rsidRPr="00865486">
        <w:rPr>
          <w:lang w:val="es-ES"/>
        </w:rPr>
        <w:t>Resultados</w:t>
      </w:r>
    </w:p>
    <w:p w14:paraId="177CA7E6" w14:textId="326BEA87" w:rsidR="00E353D4" w:rsidRPr="00865486" w:rsidRDefault="00865486">
      <w:pPr>
        <w:rPr>
          <w:lang w:val="es-ES"/>
        </w:rPr>
      </w:pPr>
      <w:r>
        <w:rPr>
          <w:lang w:val="es-ES"/>
        </w:rPr>
        <w:t>(</w:t>
      </w:r>
      <w:r w:rsidRPr="00865486">
        <w:rPr>
          <w:lang w:val="es-ES"/>
        </w:rPr>
        <w:t>Datos obtenidos, tablas, gráficos</w:t>
      </w:r>
      <w:r>
        <w:rPr>
          <w:lang w:val="es-ES"/>
        </w:rPr>
        <w:t xml:space="preserve"> ...)</w:t>
      </w:r>
    </w:p>
    <w:p w14:paraId="716406ED" w14:textId="77777777" w:rsidR="00E353D4" w:rsidRPr="00865486" w:rsidRDefault="0058239E">
      <w:pPr>
        <w:pStyle w:val="Ttulo1"/>
        <w:rPr>
          <w:lang w:val="es-ES"/>
        </w:rPr>
      </w:pPr>
      <w:r w:rsidRPr="00865486">
        <w:rPr>
          <w:lang w:val="es-ES"/>
        </w:rPr>
        <w:t>Discusión</w:t>
      </w:r>
    </w:p>
    <w:p w14:paraId="256A9F45" w14:textId="5A661040" w:rsidR="00E353D4" w:rsidRPr="00865486" w:rsidRDefault="00865486">
      <w:pPr>
        <w:rPr>
          <w:lang w:val="es-ES"/>
        </w:rPr>
      </w:pPr>
      <w:r>
        <w:rPr>
          <w:lang w:val="es-ES"/>
        </w:rPr>
        <w:t>(</w:t>
      </w:r>
      <w:r w:rsidRPr="00865486">
        <w:rPr>
          <w:lang w:val="es-ES"/>
        </w:rPr>
        <w:t>Interpretación de resultados, comparación con otros estudios</w:t>
      </w:r>
      <w:r>
        <w:rPr>
          <w:lang w:val="es-ES"/>
        </w:rPr>
        <w:t xml:space="preserve"> </w:t>
      </w:r>
      <w:r w:rsidR="0058239E" w:rsidRPr="00865486">
        <w:rPr>
          <w:lang w:val="es-ES"/>
        </w:rPr>
        <w:t>...</w:t>
      </w:r>
      <w:r>
        <w:rPr>
          <w:lang w:val="es-ES"/>
        </w:rPr>
        <w:t>)</w:t>
      </w:r>
    </w:p>
    <w:p w14:paraId="066CE692" w14:textId="77777777" w:rsidR="00E353D4" w:rsidRDefault="0058239E">
      <w:pPr>
        <w:pStyle w:val="Ttulo1"/>
        <w:rPr>
          <w:lang w:val="es-ES"/>
        </w:rPr>
      </w:pPr>
      <w:r w:rsidRPr="00865486">
        <w:rPr>
          <w:lang w:val="es-ES"/>
        </w:rPr>
        <w:t>Conclusiones</w:t>
      </w:r>
    </w:p>
    <w:p w14:paraId="219E9583" w14:textId="4D738A81" w:rsidR="00997273" w:rsidRPr="00997273" w:rsidRDefault="00997273" w:rsidP="00997273">
      <w:pPr>
        <w:rPr>
          <w:lang w:val="es-ES"/>
        </w:rPr>
      </w:pPr>
      <w:r>
        <w:rPr>
          <w:lang w:val="es-ES"/>
        </w:rPr>
        <w:t>(</w:t>
      </w:r>
      <w:r w:rsidRPr="00865486">
        <w:rPr>
          <w:lang w:val="es-ES"/>
        </w:rPr>
        <w:t>Principales hallazgos y su relevancia</w:t>
      </w:r>
      <w:r>
        <w:rPr>
          <w:lang w:val="es-ES"/>
        </w:rPr>
        <w:t xml:space="preserve"> </w:t>
      </w:r>
      <w:r w:rsidRPr="00865486">
        <w:rPr>
          <w:lang w:val="es-ES"/>
        </w:rPr>
        <w:t>...</w:t>
      </w:r>
      <w:r>
        <w:rPr>
          <w:lang w:val="es-ES"/>
        </w:rPr>
        <w:t>)</w:t>
      </w:r>
    </w:p>
    <w:p w14:paraId="5F066B04" w14:textId="6F38C3B7" w:rsidR="000338F2" w:rsidRPr="00997273" w:rsidRDefault="000338F2" w:rsidP="000338F2">
      <w:pPr>
        <w:jc w:val="both"/>
        <w:rPr>
          <w:i/>
          <w:iCs/>
          <w:lang w:val="es-ES"/>
        </w:rPr>
      </w:pPr>
      <w:r w:rsidRPr="00997273">
        <w:rPr>
          <w:i/>
          <w:iCs/>
          <w:color w:val="000000"/>
          <w:shd w:val="clear" w:color="auto" w:fill="FFFFFF"/>
          <w:lang w:val="es-ES"/>
        </w:rPr>
        <w:t>Si la investigación da lugar a información relevante para la salud de los participantes, debe ser puesta a su disposición, lo que se hará efectivo en el marco de la asistencia en curso o, en su defecto, prestando un asesoramiento específico</w:t>
      </w:r>
      <w:r w:rsidR="00997273" w:rsidRPr="00997273">
        <w:rPr>
          <w:i/>
          <w:iCs/>
          <w:color w:val="000000"/>
          <w:shd w:val="clear" w:color="auto" w:fill="FFFFFF"/>
          <w:lang w:val="es-ES"/>
        </w:rPr>
        <w:t>.</w:t>
      </w:r>
    </w:p>
    <w:p w14:paraId="19B7C727" w14:textId="1828EF74" w:rsidR="00865486" w:rsidRDefault="00865486" w:rsidP="00865486">
      <w:pPr>
        <w:pStyle w:val="Ttulo1"/>
        <w:rPr>
          <w:lang w:val="es-ES"/>
        </w:rPr>
      </w:pPr>
      <w:r>
        <w:rPr>
          <w:lang w:val="es-ES"/>
        </w:rPr>
        <w:t xml:space="preserve">Seguridad de los </w:t>
      </w:r>
      <w:r w:rsidRPr="00865486">
        <w:rPr>
          <w:lang w:val="es-ES"/>
        </w:rPr>
        <w:t>Participantes</w:t>
      </w:r>
    </w:p>
    <w:p w14:paraId="49829285" w14:textId="294D3D35" w:rsidR="0058239E" w:rsidRPr="0058239E" w:rsidRDefault="0058239E" w:rsidP="0058239E">
      <w:pPr>
        <w:pStyle w:val="Prrafodelista"/>
        <w:numPr>
          <w:ilvl w:val="0"/>
          <w:numId w:val="10"/>
        </w:numPr>
        <w:rPr>
          <w:lang w:val="es-ES"/>
        </w:rPr>
      </w:pPr>
      <w:r w:rsidRPr="0058239E">
        <w:rPr>
          <w:lang w:val="es-ES"/>
        </w:rPr>
        <w:t>Monitorización de efectos adversos</w:t>
      </w:r>
      <w:r>
        <w:rPr>
          <w:lang w:val="es-ES"/>
        </w:rPr>
        <w:t xml:space="preserve"> </w:t>
      </w:r>
      <w:r w:rsidRPr="0058239E">
        <w:rPr>
          <w:lang w:val="es-ES"/>
        </w:rPr>
        <w:t>(si aplica)</w:t>
      </w:r>
    </w:p>
    <w:p w14:paraId="313BE650" w14:textId="08FDC8DF" w:rsidR="0058239E" w:rsidRPr="0058239E" w:rsidRDefault="0058239E" w:rsidP="0058239E">
      <w:pPr>
        <w:pStyle w:val="Prrafodelista"/>
        <w:numPr>
          <w:ilvl w:val="0"/>
          <w:numId w:val="10"/>
        </w:numPr>
        <w:rPr>
          <w:lang w:val="es-ES"/>
        </w:rPr>
      </w:pPr>
      <w:r w:rsidRPr="0058239E">
        <w:rPr>
          <w:lang w:val="es-ES"/>
        </w:rPr>
        <w:t>Clasificación (EA, EAG, inesperados) (si aplica)</w:t>
      </w:r>
    </w:p>
    <w:p w14:paraId="61FF576A" w14:textId="2C08F26B" w:rsidR="0058239E" w:rsidRPr="0058239E" w:rsidRDefault="0058239E" w:rsidP="0058239E">
      <w:pPr>
        <w:pStyle w:val="Prrafodelista"/>
        <w:numPr>
          <w:ilvl w:val="0"/>
          <w:numId w:val="10"/>
        </w:numPr>
        <w:rPr>
          <w:lang w:val="es-ES"/>
        </w:rPr>
      </w:pPr>
      <w:r w:rsidRPr="0058239E">
        <w:rPr>
          <w:lang w:val="es-ES"/>
        </w:rPr>
        <w:t>Procedimientos de notificación</w:t>
      </w:r>
      <w:r>
        <w:rPr>
          <w:lang w:val="es-ES"/>
        </w:rPr>
        <w:t xml:space="preserve"> </w:t>
      </w:r>
      <w:r w:rsidRPr="0058239E">
        <w:rPr>
          <w:lang w:val="es-ES"/>
        </w:rPr>
        <w:t>(si aplica)</w:t>
      </w:r>
    </w:p>
    <w:p w14:paraId="1BC95ADF" w14:textId="3F4E58E4" w:rsidR="0058239E" w:rsidRPr="0058239E" w:rsidRDefault="0058239E" w:rsidP="0058239E">
      <w:pPr>
        <w:pStyle w:val="Prrafodelista"/>
        <w:numPr>
          <w:ilvl w:val="0"/>
          <w:numId w:val="10"/>
        </w:numPr>
        <w:rPr>
          <w:lang w:val="es-ES"/>
        </w:rPr>
      </w:pPr>
      <w:r w:rsidRPr="0058239E">
        <w:rPr>
          <w:lang w:val="es-ES"/>
        </w:rPr>
        <w:t>Evaluación de causalidad</w:t>
      </w:r>
      <w:r>
        <w:rPr>
          <w:lang w:val="es-ES"/>
        </w:rPr>
        <w:t xml:space="preserve"> </w:t>
      </w:r>
      <w:r w:rsidRPr="0058239E">
        <w:rPr>
          <w:lang w:val="es-ES"/>
        </w:rPr>
        <w:t>(si aplica)</w:t>
      </w:r>
    </w:p>
    <w:p w14:paraId="16AFDCEE" w14:textId="795C805B" w:rsidR="0058239E" w:rsidRPr="0058239E" w:rsidRDefault="0058239E" w:rsidP="0058239E">
      <w:pPr>
        <w:pStyle w:val="Prrafodelista"/>
        <w:numPr>
          <w:ilvl w:val="0"/>
          <w:numId w:val="10"/>
        </w:numPr>
        <w:rPr>
          <w:lang w:val="es-ES"/>
        </w:rPr>
      </w:pPr>
      <w:r w:rsidRPr="0058239E">
        <w:rPr>
          <w:lang w:val="es-ES"/>
        </w:rPr>
        <w:t>Medidas tomadas</w:t>
      </w:r>
      <w:r>
        <w:rPr>
          <w:lang w:val="es-ES"/>
        </w:rPr>
        <w:t xml:space="preserve"> </w:t>
      </w:r>
      <w:r w:rsidRPr="0058239E">
        <w:rPr>
          <w:lang w:val="es-ES"/>
        </w:rPr>
        <w:t>(si aplica)</w:t>
      </w:r>
    </w:p>
    <w:p w14:paraId="75DB38B3" w14:textId="7C670F76" w:rsidR="00865486" w:rsidRDefault="0058239E" w:rsidP="0058239E">
      <w:pPr>
        <w:pStyle w:val="Prrafodelista"/>
        <w:numPr>
          <w:ilvl w:val="0"/>
          <w:numId w:val="10"/>
        </w:numPr>
        <w:rPr>
          <w:lang w:val="es-ES"/>
        </w:rPr>
      </w:pPr>
      <w:r w:rsidRPr="0058239E">
        <w:rPr>
          <w:lang w:val="es-ES"/>
        </w:rPr>
        <w:t>Resumen de seguridad</w:t>
      </w:r>
    </w:p>
    <w:p w14:paraId="524673AF" w14:textId="736AAEDF" w:rsidR="00AF7D49" w:rsidRDefault="00AF7D49" w:rsidP="00AF7D49">
      <w:pPr>
        <w:pStyle w:val="Ttulo1"/>
        <w:rPr>
          <w:lang w:val="es-ES"/>
        </w:rPr>
      </w:pPr>
      <w:r>
        <w:rPr>
          <w:lang w:val="es-ES"/>
        </w:rPr>
        <w:t>A</w:t>
      </w:r>
      <w:r w:rsidRPr="00AF7D49">
        <w:rPr>
          <w:lang w:val="es-ES"/>
        </w:rPr>
        <w:t>spectos éticos y legales relevantes</w:t>
      </w:r>
    </w:p>
    <w:p w14:paraId="22F7D9FD" w14:textId="4258AA63" w:rsidR="00AF7D49" w:rsidRPr="00AF7D49" w:rsidRDefault="00AF7D49" w:rsidP="00AF7D49">
      <w:pPr>
        <w:rPr>
          <w:lang w:val="es-ES"/>
        </w:rPr>
      </w:pPr>
      <w:r w:rsidRPr="00AF7D49">
        <w:rPr>
          <w:lang w:val="es-ES"/>
        </w:rPr>
        <w:t xml:space="preserve">(Aspectos que pudieron </w:t>
      </w:r>
      <w:r>
        <w:rPr>
          <w:lang w:val="es-ES"/>
        </w:rPr>
        <w:t>ocurrir durante la realización del estudio</w:t>
      </w:r>
      <w:r w:rsidRPr="00AF7D49">
        <w:rPr>
          <w:lang w:val="es-ES"/>
        </w:rPr>
        <w:t>...)</w:t>
      </w:r>
    </w:p>
    <w:p w14:paraId="2694B57E" w14:textId="77777777" w:rsidR="00E353D4" w:rsidRPr="00865486" w:rsidRDefault="0058239E">
      <w:pPr>
        <w:pStyle w:val="Ttulo1"/>
        <w:rPr>
          <w:lang w:val="es-ES"/>
        </w:rPr>
      </w:pPr>
      <w:r w:rsidRPr="00865486">
        <w:rPr>
          <w:lang w:val="es-ES"/>
        </w:rPr>
        <w:t>Limitaciones</w:t>
      </w:r>
    </w:p>
    <w:p w14:paraId="32037B0A" w14:textId="22D50DC5" w:rsidR="00E353D4" w:rsidRPr="00865486" w:rsidRDefault="00865486">
      <w:pPr>
        <w:rPr>
          <w:lang w:val="es-ES"/>
        </w:rPr>
      </w:pPr>
      <w:r>
        <w:rPr>
          <w:lang w:val="es-ES"/>
        </w:rPr>
        <w:t>(</w:t>
      </w:r>
      <w:r w:rsidRPr="00865486">
        <w:rPr>
          <w:lang w:val="es-ES"/>
        </w:rPr>
        <w:t>Aspectos que pudieron afectar la validez del estudio</w:t>
      </w:r>
      <w:r w:rsidR="0058239E" w:rsidRPr="00865486">
        <w:rPr>
          <w:lang w:val="es-ES"/>
        </w:rPr>
        <w:t>...</w:t>
      </w:r>
      <w:r>
        <w:rPr>
          <w:lang w:val="es-ES"/>
        </w:rPr>
        <w:t>)</w:t>
      </w:r>
    </w:p>
    <w:p w14:paraId="4A94076C" w14:textId="77777777" w:rsidR="00E353D4" w:rsidRPr="00865486" w:rsidRDefault="0058239E">
      <w:pPr>
        <w:pStyle w:val="Ttulo1"/>
        <w:rPr>
          <w:lang w:val="es-ES"/>
        </w:rPr>
      </w:pPr>
      <w:r w:rsidRPr="00865486">
        <w:rPr>
          <w:lang w:val="es-ES"/>
        </w:rPr>
        <w:lastRenderedPageBreak/>
        <w:t>Recomendaciones</w:t>
      </w:r>
    </w:p>
    <w:p w14:paraId="2BED9D71" w14:textId="51EC4FFA" w:rsidR="00E353D4" w:rsidRPr="00865486" w:rsidRDefault="00865486">
      <w:pPr>
        <w:rPr>
          <w:lang w:val="es-ES"/>
        </w:rPr>
      </w:pPr>
      <w:r>
        <w:rPr>
          <w:lang w:val="es-ES"/>
        </w:rPr>
        <w:t>(</w:t>
      </w:r>
      <w:r w:rsidR="0058239E" w:rsidRPr="00865486">
        <w:rPr>
          <w:lang w:val="es-ES"/>
        </w:rPr>
        <w:t>Sugerencias para la práctica clínica</w:t>
      </w:r>
      <w:r>
        <w:rPr>
          <w:lang w:val="es-ES"/>
        </w:rPr>
        <w:t xml:space="preserve"> o</w:t>
      </w:r>
      <w:r w:rsidR="0058239E" w:rsidRPr="00865486">
        <w:rPr>
          <w:lang w:val="es-ES"/>
        </w:rPr>
        <w:t xml:space="preserve"> futuras investigaciones</w:t>
      </w:r>
      <w:r>
        <w:rPr>
          <w:lang w:val="es-ES"/>
        </w:rPr>
        <w:t>…)</w:t>
      </w:r>
    </w:p>
    <w:p w14:paraId="36FCF879" w14:textId="4A7A18B1" w:rsidR="00E353D4" w:rsidRPr="00865486" w:rsidRDefault="0058239E">
      <w:pPr>
        <w:pStyle w:val="Ttulo1"/>
        <w:rPr>
          <w:lang w:val="es-ES"/>
        </w:rPr>
      </w:pPr>
      <w:r w:rsidRPr="00865486">
        <w:rPr>
          <w:lang w:val="es-ES"/>
        </w:rPr>
        <w:t xml:space="preserve">Fecha </w:t>
      </w:r>
      <w:r w:rsidR="00865486">
        <w:rPr>
          <w:lang w:val="es-ES"/>
        </w:rPr>
        <w:t>clave</w:t>
      </w:r>
    </w:p>
    <w:p w14:paraId="29CAE1A5" w14:textId="77777777" w:rsidR="00865486" w:rsidRPr="0058239E" w:rsidRDefault="00865486" w:rsidP="0058239E">
      <w:pPr>
        <w:pStyle w:val="Prrafodelista"/>
        <w:numPr>
          <w:ilvl w:val="0"/>
          <w:numId w:val="11"/>
        </w:numPr>
        <w:rPr>
          <w:lang w:val="es-ES"/>
        </w:rPr>
      </w:pPr>
      <w:r w:rsidRPr="0058239E">
        <w:rPr>
          <w:lang w:val="es-ES"/>
        </w:rPr>
        <w:t>Fecha de inicio del estudio</w:t>
      </w:r>
    </w:p>
    <w:p w14:paraId="673F50A1" w14:textId="77777777" w:rsidR="00865486" w:rsidRPr="0058239E" w:rsidRDefault="00865486" w:rsidP="0058239E">
      <w:pPr>
        <w:pStyle w:val="Prrafodelista"/>
        <w:numPr>
          <w:ilvl w:val="0"/>
          <w:numId w:val="11"/>
        </w:numPr>
        <w:rPr>
          <w:lang w:val="es-ES"/>
        </w:rPr>
      </w:pPr>
      <w:r w:rsidRPr="0058239E">
        <w:rPr>
          <w:lang w:val="es-ES"/>
        </w:rPr>
        <w:t>Fecha de aprobación por el CEIm</w:t>
      </w:r>
    </w:p>
    <w:p w14:paraId="03052618" w14:textId="77777777" w:rsidR="00865486" w:rsidRPr="0058239E" w:rsidRDefault="00865486" w:rsidP="0058239E">
      <w:pPr>
        <w:pStyle w:val="Prrafodelista"/>
        <w:numPr>
          <w:ilvl w:val="0"/>
          <w:numId w:val="11"/>
        </w:numPr>
        <w:rPr>
          <w:lang w:val="es-ES"/>
        </w:rPr>
      </w:pPr>
      <w:r w:rsidRPr="0058239E">
        <w:rPr>
          <w:lang w:val="es-ES"/>
        </w:rPr>
        <w:t xml:space="preserve">Fecha de autorización por la AEMPS </w:t>
      </w:r>
      <w:bookmarkStart w:id="0" w:name="_Hlk212462986"/>
      <w:r w:rsidRPr="0058239E">
        <w:rPr>
          <w:lang w:val="es-ES"/>
        </w:rPr>
        <w:t>(si aplica)</w:t>
      </w:r>
      <w:bookmarkEnd w:id="0"/>
    </w:p>
    <w:p w14:paraId="77930A3B" w14:textId="65903D6C" w:rsidR="00865486" w:rsidRPr="0058239E" w:rsidRDefault="00865486" w:rsidP="0058239E">
      <w:pPr>
        <w:pStyle w:val="Prrafodelista"/>
        <w:numPr>
          <w:ilvl w:val="0"/>
          <w:numId w:val="11"/>
        </w:numPr>
        <w:rPr>
          <w:lang w:val="es-ES"/>
        </w:rPr>
      </w:pPr>
      <w:r w:rsidRPr="0058239E">
        <w:rPr>
          <w:lang w:val="es-ES"/>
        </w:rPr>
        <w:t>Fecha de inicio del reclutamiento (si aplica)</w:t>
      </w:r>
    </w:p>
    <w:p w14:paraId="5EFC7D62" w14:textId="2EEFE758" w:rsidR="00865486" w:rsidRPr="0058239E" w:rsidRDefault="00865486" w:rsidP="0058239E">
      <w:pPr>
        <w:pStyle w:val="Prrafodelista"/>
        <w:numPr>
          <w:ilvl w:val="0"/>
          <w:numId w:val="11"/>
        </w:numPr>
        <w:rPr>
          <w:lang w:val="es-ES"/>
        </w:rPr>
      </w:pPr>
      <w:r w:rsidRPr="0058239E">
        <w:rPr>
          <w:lang w:val="es-ES"/>
        </w:rPr>
        <w:t>Fecha de finalización del reclutamiento (si aplica)</w:t>
      </w:r>
    </w:p>
    <w:p w14:paraId="1763046D" w14:textId="77777777" w:rsidR="00865486" w:rsidRPr="0058239E" w:rsidRDefault="00865486" w:rsidP="0058239E">
      <w:pPr>
        <w:pStyle w:val="Prrafodelista"/>
        <w:numPr>
          <w:ilvl w:val="0"/>
          <w:numId w:val="11"/>
        </w:numPr>
        <w:rPr>
          <w:lang w:val="es-ES"/>
        </w:rPr>
      </w:pPr>
      <w:r w:rsidRPr="0058239E">
        <w:rPr>
          <w:lang w:val="es-ES"/>
        </w:rPr>
        <w:t>Fecha de finalización del estudio</w:t>
      </w:r>
    </w:p>
    <w:p w14:paraId="4CAD8BAF" w14:textId="77777777" w:rsidR="00865486" w:rsidRPr="0058239E" w:rsidRDefault="00865486" w:rsidP="0058239E">
      <w:pPr>
        <w:pStyle w:val="Prrafodelista"/>
        <w:numPr>
          <w:ilvl w:val="0"/>
          <w:numId w:val="11"/>
        </w:numPr>
        <w:rPr>
          <w:lang w:val="es-ES"/>
        </w:rPr>
      </w:pPr>
      <w:r w:rsidRPr="0058239E">
        <w:rPr>
          <w:lang w:val="es-ES"/>
        </w:rPr>
        <w:t>Fecha de análisis de datos</w:t>
      </w:r>
    </w:p>
    <w:p w14:paraId="38D49A5B" w14:textId="77777777" w:rsidR="00865486" w:rsidRPr="0058239E" w:rsidRDefault="00865486" w:rsidP="0058239E">
      <w:pPr>
        <w:pStyle w:val="Prrafodelista"/>
        <w:numPr>
          <w:ilvl w:val="0"/>
          <w:numId w:val="11"/>
        </w:numPr>
        <w:rPr>
          <w:lang w:val="es-ES"/>
        </w:rPr>
      </w:pPr>
      <w:r w:rsidRPr="0058239E">
        <w:rPr>
          <w:lang w:val="es-ES"/>
        </w:rPr>
        <w:t>Fecha de elaboración del informe final</w:t>
      </w:r>
    </w:p>
    <w:p w14:paraId="21D5044A" w14:textId="7E110D37" w:rsidR="00E353D4" w:rsidRPr="0058239E" w:rsidRDefault="00865486" w:rsidP="0058239E">
      <w:pPr>
        <w:pStyle w:val="Prrafodelista"/>
        <w:numPr>
          <w:ilvl w:val="0"/>
          <w:numId w:val="11"/>
        </w:numPr>
        <w:rPr>
          <w:lang w:val="es-ES"/>
        </w:rPr>
      </w:pPr>
      <w:r w:rsidRPr="0058239E">
        <w:rPr>
          <w:lang w:val="es-ES"/>
        </w:rPr>
        <w:t>Fecha de publicación o difusión de resultados</w:t>
      </w:r>
    </w:p>
    <w:p w14:paraId="21A9005E" w14:textId="77777777" w:rsidR="000338F2" w:rsidRDefault="0058239E">
      <w:pPr>
        <w:pStyle w:val="Ttulo1"/>
        <w:rPr>
          <w:lang w:val="es-ES"/>
        </w:rPr>
      </w:pPr>
      <w:r w:rsidRPr="00865486">
        <w:rPr>
          <w:lang w:val="es-ES"/>
        </w:rPr>
        <w:t>Publicaci</w:t>
      </w:r>
      <w:r w:rsidR="00865486">
        <w:rPr>
          <w:lang w:val="es-ES"/>
        </w:rPr>
        <w:t>ones derivadas</w:t>
      </w:r>
    </w:p>
    <w:p w14:paraId="0923E26E" w14:textId="77777777" w:rsidR="00997273" w:rsidRDefault="00997273" w:rsidP="00997273">
      <w:pPr>
        <w:rPr>
          <w:lang w:val="es-ES"/>
        </w:rPr>
      </w:pPr>
      <w:r w:rsidRPr="00865486">
        <w:rPr>
          <w:lang w:val="es-ES"/>
        </w:rPr>
        <w:t xml:space="preserve">Indicar si </w:t>
      </w:r>
      <w:r>
        <w:rPr>
          <w:lang w:val="es-ES"/>
        </w:rPr>
        <w:t>el estudio ha sido publicado en alguna</w:t>
      </w:r>
      <w:r w:rsidRPr="00865486">
        <w:rPr>
          <w:lang w:val="es-ES"/>
        </w:rPr>
        <w:t xml:space="preserve"> plataforma</w:t>
      </w:r>
      <w:r>
        <w:rPr>
          <w:lang w:val="es-ES"/>
        </w:rPr>
        <w:t xml:space="preserve"> (Clinical Trials, REEC, </w:t>
      </w:r>
      <w:r w:rsidRPr="00865486">
        <w:rPr>
          <w:lang w:val="es-ES"/>
        </w:rPr>
        <w:t>CIRCABC o EUDAMED</w:t>
      </w:r>
      <w:r>
        <w:rPr>
          <w:lang w:val="es-ES"/>
        </w:rPr>
        <w:t xml:space="preserve"> …)</w:t>
      </w:r>
      <w:r w:rsidRPr="00865486">
        <w:rPr>
          <w:lang w:val="es-ES"/>
        </w:rPr>
        <w:t xml:space="preserve"> </w:t>
      </w:r>
      <w:r>
        <w:rPr>
          <w:lang w:val="es-ES"/>
        </w:rPr>
        <w:t>y publicaciones derivadas del estudio.</w:t>
      </w:r>
    </w:p>
    <w:p w14:paraId="0412458E" w14:textId="13816D4E" w:rsidR="00E353D4" w:rsidRPr="00997273" w:rsidRDefault="000338F2" w:rsidP="00997273">
      <w:pPr>
        <w:rPr>
          <w:lang w:val="es-ES"/>
        </w:rPr>
      </w:pPr>
      <w:r w:rsidRPr="00997273">
        <w:rPr>
          <w:i/>
          <w:iCs/>
          <w:color w:val="000000"/>
          <w:shd w:val="clear" w:color="auto" w:fill="FFFFFF"/>
          <w:lang w:val="es-ES"/>
        </w:rPr>
        <w:t>Los investigadores deberán hacer públicos los resultados generales de las investigaciones una vez concluidas</w:t>
      </w:r>
      <w:r w:rsidR="00997273">
        <w:rPr>
          <w:color w:val="000000"/>
          <w:shd w:val="clear" w:color="auto" w:fill="FFFFFF"/>
          <w:lang w:val="es-ES"/>
        </w:rPr>
        <w:t>.</w:t>
      </w:r>
    </w:p>
    <w:p w14:paraId="202793A5" w14:textId="77777777" w:rsidR="000338F2" w:rsidRPr="00997273" w:rsidRDefault="000338F2" w:rsidP="000338F2">
      <w:pPr>
        <w:rPr>
          <w:lang w:val="es-ES"/>
        </w:rPr>
      </w:pPr>
    </w:p>
    <w:p w14:paraId="1DB266DD" w14:textId="77777777" w:rsidR="00E353D4" w:rsidRPr="00865486" w:rsidRDefault="0058239E">
      <w:pPr>
        <w:pStyle w:val="Ttulo1"/>
        <w:rPr>
          <w:lang w:val="es-ES"/>
        </w:rPr>
      </w:pPr>
      <w:r w:rsidRPr="00865486">
        <w:rPr>
          <w:lang w:val="es-ES"/>
        </w:rPr>
        <w:t>Bibliografía</w:t>
      </w:r>
    </w:p>
    <w:p w14:paraId="6CEC5731" w14:textId="77777777" w:rsidR="00E353D4" w:rsidRPr="00865486" w:rsidRDefault="0058239E">
      <w:pPr>
        <w:pStyle w:val="Ttulo1"/>
        <w:rPr>
          <w:lang w:val="es-ES"/>
        </w:rPr>
      </w:pPr>
      <w:r w:rsidRPr="00865486">
        <w:rPr>
          <w:lang w:val="es-ES"/>
        </w:rPr>
        <w:t>Anexos</w:t>
      </w:r>
    </w:p>
    <w:p w14:paraId="41D9EE0F" w14:textId="089C8553" w:rsidR="00E353D4" w:rsidRPr="00865486" w:rsidRDefault="00E353D4">
      <w:pPr>
        <w:rPr>
          <w:lang w:val="es-ES"/>
        </w:rPr>
      </w:pPr>
    </w:p>
    <w:sectPr w:rsidR="00E353D4" w:rsidRPr="0086548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AC77F6C"/>
    <w:multiLevelType w:val="hybridMultilevel"/>
    <w:tmpl w:val="47F84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B84F1A"/>
    <w:multiLevelType w:val="hybridMultilevel"/>
    <w:tmpl w:val="C57CDA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1533722">
    <w:abstractNumId w:val="8"/>
  </w:num>
  <w:num w:numId="2" w16cid:durableId="1741125838">
    <w:abstractNumId w:val="6"/>
  </w:num>
  <w:num w:numId="3" w16cid:durableId="333148340">
    <w:abstractNumId w:val="5"/>
  </w:num>
  <w:num w:numId="4" w16cid:durableId="1879970576">
    <w:abstractNumId w:val="4"/>
  </w:num>
  <w:num w:numId="5" w16cid:durableId="1494566461">
    <w:abstractNumId w:val="7"/>
  </w:num>
  <w:num w:numId="6" w16cid:durableId="1317999654">
    <w:abstractNumId w:val="3"/>
  </w:num>
  <w:num w:numId="7" w16cid:durableId="1161459324">
    <w:abstractNumId w:val="2"/>
  </w:num>
  <w:num w:numId="8" w16cid:durableId="122968474">
    <w:abstractNumId w:val="1"/>
  </w:num>
  <w:num w:numId="9" w16cid:durableId="459029914">
    <w:abstractNumId w:val="0"/>
  </w:num>
  <w:num w:numId="10" w16cid:durableId="471604487">
    <w:abstractNumId w:val="10"/>
  </w:num>
  <w:num w:numId="11" w16cid:durableId="18642443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285E"/>
    <w:rsid w:val="000338F2"/>
    <w:rsid w:val="00034616"/>
    <w:rsid w:val="0006063C"/>
    <w:rsid w:val="0015074B"/>
    <w:rsid w:val="00276235"/>
    <w:rsid w:val="0029639D"/>
    <w:rsid w:val="00326F90"/>
    <w:rsid w:val="0058239E"/>
    <w:rsid w:val="006C65F4"/>
    <w:rsid w:val="00775892"/>
    <w:rsid w:val="00865486"/>
    <w:rsid w:val="00997273"/>
    <w:rsid w:val="00AA1D8D"/>
    <w:rsid w:val="00AF7D49"/>
    <w:rsid w:val="00B47730"/>
    <w:rsid w:val="00CB0664"/>
    <w:rsid w:val="00E353D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7DE35D"/>
  <w14:defaultImageDpi w14:val="300"/>
  <w15:docId w15:val="{0669D8A2-339A-45BA-B375-A99E86E86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F3F201-65D3-4EAA-B0D6-7BD61DF5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Hospital La FE</Company>
  <LinksUpToDate>false</LinksUpToDate>
  <CharactersWithSpaces>1812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ANA BELÉN CARRIQUÍ SUÁREZ</cp:lastModifiedBy>
  <cp:revision>3</cp:revision>
  <dcterms:created xsi:type="dcterms:W3CDTF">2025-10-27T14:19:00Z</dcterms:created>
  <dcterms:modified xsi:type="dcterms:W3CDTF">2025-11-05T09:59:00Z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a14c0d-58c1-4c83-9734-15a8c9bb140a_Enabled">
    <vt:lpwstr>true</vt:lpwstr>
  </property>
  <property fmtid="{D5CDD505-2E9C-101B-9397-08002B2CF9AE}" pid="3" name="MSIP_Label_78a14c0d-58c1-4c83-9734-15a8c9bb140a_SetDate">
    <vt:lpwstr>2025-10-27T12:11:32Z</vt:lpwstr>
  </property>
  <property fmtid="{D5CDD505-2E9C-101B-9397-08002B2CF9AE}" pid="4" name="MSIP_Label_78a14c0d-58c1-4c83-9734-15a8c9bb140a_Method">
    <vt:lpwstr>Standard</vt:lpwstr>
  </property>
  <property fmtid="{D5CDD505-2E9C-101B-9397-08002B2CF9AE}" pid="5" name="MSIP_Label_78a14c0d-58c1-4c83-9734-15a8c9bb140a_Name">
    <vt:lpwstr>defa4170-0d19-0005-0004-bc88714345d2</vt:lpwstr>
  </property>
  <property fmtid="{D5CDD505-2E9C-101B-9397-08002B2CF9AE}" pid="6" name="MSIP_Label_78a14c0d-58c1-4c83-9734-15a8c9bb140a_SiteId">
    <vt:lpwstr>f4101dab-25da-4570-8c11-a3eee5d04def</vt:lpwstr>
  </property>
  <property fmtid="{D5CDD505-2E9C-101B-9397-08002B2CF9AE}" pid="7" name="MSIP_Label_78a14c0d-58c1-4c83-9734-15a8c9bb140a_ActionId">
    <vt:lpwstr>0d585353-5f95-4d47-9df8-5a54f9859f2a</vt:lpwstr>
  </property>
  <property fmtid="{D5CDD505-2E9C-101B-9397-08002B2CF9AE}" pid="8" name="MSIP_Label_78a14c0d-58c1-4c83-9734-15a8c9bb140a_ContentBits">
    <vt:lpwstr>0</vt:lpwstr>
  </property>
  <property fmtid="{D5CDD505-2E9C-101B-9397-08002B2CF9AE}" pid="9" name="MSIP_Label_78a14c0d-58c1-4c83-9734-15a8c9bb140a_Tag">
    <vt:lpwstr>10, 3, 0, 1</vt:lpwstr>
  </property>
</Properties>
</file>